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1645117" name="e6f78480-ed4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19027" name="e6f78480-ed46-11f0-a021-35a17ea9e94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62759400" name="841dc5d0-ed47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7727540" name="841dc5d0-ed47-11f0-a021-35a17ea9e94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Nordstrasse 5, 5737 Menziken</w:t>
          </w:r>
        </w:p>
        <w:p>
          <w:pPr>
            <w:spacing w:before="0" w:after="0"/>
          </w:pPr>
          <w:r>
            <w:t>670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